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13441798" name="446b65e0-d41b-11f0-b5eb-79c6a036311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99292969" name="446b65e0-d41b-11f0-b5eb-79c6a0363110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90156208" name="50c33020-d41b-11f0-b5eb-79c6a036311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03165444" name="50c33020-d41b-11f0-b5eb-79c6a0363110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VM-11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88324401" name="65131730-d41f-11f0-b5eb-79c6a036311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35464750" name="65131730-d41f-11f0-b5eb-79c6a0363110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950236"/>
                  <wp:effectExtent l="0" t="0" r="0" b="0"/>
                  <wp:docPr id="2063330939" name="6d2cc290-d41f-11f0-b5eb-79c6a036311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96697519" name="6d2cc290-d41f-11f0-b5eb-79c6a0363110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950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Wohnzimmer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Cheminée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VM-14</w:t>
            </w:r>
          </w:p>
          <w:p>
            <w:pPr>
              <w:spacing w:before="0" w:after="0"/>
            </w:pPr>
            <w:r>
              <w:t>LAP </w:t>
            </w:r>
          </w:p>
          <w:p>
            <w:pPr>
              <w:spacing w:before="0" w:after="0"/>
            </w:pPr>
            <w:r>
              <w:t>Cheminée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86770682" name="18428520-d420-11f0-b5eb-79c6a036311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4119653" name="18428520-d420-11f0-b5eb-79c6a0363110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00814495" name="1c7cac60-d420-11f0-b5eb-79c6a036311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40252227" name="1c7cac60-d420-11f0-b5eb-79c6a0363110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Garage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VM-21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55923740" name="8982f410-d423-11f0-b5eb-79c6a036311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77829326" name="8982f410-d423-11f0-b5eb-79c6a0363110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75631036" name="8d79f7d0-d423-11f0-b5eb-79c6a036311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18472002" name="8d79f7d0-d423-11f0-b5eb-79c6a0363110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Im Rebacker 4, 8590 Romanshorn</w:t>
          </w:r>
        </w:p>
        <w:p>
          <w:pPr>
            <w:spacing w:before="0" w:after="0"/>
          </w:pPr>
          <w:r>
            <w:t>610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